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26CEC" w14:textId="77777777" w:rsidR="00930F33" w:rsidRDefault="00930F33">
      <w:pPr>
        <w:spacing w:after="0"/>
        <w:rPr>
          <w:lang w:eastAsia="zh-CN"/>
        </w:rPr>
      </w:pPr>
    </w:p>
    <w:p w14:paraId="66F19FF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E91B66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00:00</w:t>
      </w:r>
    </w:p>
    <w:p w14:paraId="171006D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5CE3CD2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Dead</w:t>
      </w:r>
    </w:p>
    <w:p w14:paraId="2A4364C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America podcast is really about finding yourself challenging who you are,</w:t>
      </w:r>
    </w:p>
    <w:p w14:paraId="767F1FC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understanding what you want to be. To do that. You really have to get in tune</w:t>
      </w:r>
    </w:p>
    <w:p w14:paraId="05F3198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with yourself. Sometimes. We need help doing that. Our next guest, Erin, is</w:t>
      </w:r>
    </w:p>
    <w:p w14:paraId="5A27B3E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going to help us do exactly that. So let's not waste any time and get into this</w:t>
      </w:r>
    </w:p>
    <w:p w14:paraId="402D668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 xml:space="preserve">episode of the Dead America podcast. </w:t>
      </w:r>
    </w:p>
    <w:p w14:paraId="28C433E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A08B28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AB513E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FC91CE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00:35</w:t>
      </w:r>
    </w:p>
    <w:p w14:paraId="41665BD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EDD974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To</w:t>
      </w:r>
    </w:p>
    <w:p w14:paraId="6602432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overcome, you must educate. Educate not only yourself but educate anyone</w:t>
      </w:r>
    </w:p>
    <w:p w14:paraId="7FD73BB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seeking to learn. We are all Dead America. We can all learn something. To</w:t>
      </w:r>
    </w:p>
    <w:p w14:paraId="7F1B6BD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learn, we must challenge what we already understand. The way we do that is</w:t>
      </w:r>
    </w:p>
    <w:p w14:paraId="5A05217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through conversation. Sometimes we have conversations with others. However,</w:t>
      </w:r>
    </w:p>
    <w:p w14:paraId="11E2F1D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some of the best conversations happen with ourselves. Reach Out and challenge</w:t>
      </w:r>
    </w:p>
    <w:p w14:paraId="4A654DE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yourself. Let's dive in and learn something right now.</w:t>
      </w:r>
    </w:p>
    <w:p w14:paraId="2B6A6D9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CFBD99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54D6EFC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4B9D6D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02:33</w:t>
      </w:r>
    </w:p>
    <w:p w14:paraId="7875159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3EC9D68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</w:t>
      </w:r>
    </w:p>
    <w:p w14:paraId="603824B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today, we have a special treat for you. We are with Erin McCullough. She is a</w:t>
      </w:r>
    </w:p>
    <w:p w14:paraId="64E4EC8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thought leader and a spiritual advisor. Erin, could you please introduce</w:t>
      </w:r>
    </w:p>
    <w:p w14:paraId="3D53AAE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yourself and let people know what you do and how you got to where you are</w:t>
      </w:r>
    </w:p>
    <w:p w14:paraId="4DD1076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today?</w:t>
      </w:r>
    </w:p>
    <w:p w14:paraId="6717162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BB98E1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88BE8F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Erin McCullough </w:t>
      </w:r>
    </w:p>
    <w:p w14:paraId="4A75D80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02:51</w:t>
      </w:r>
    </w:p>
    <w:p w14:paraId="25EE2FA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3DA71E1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Well,</w:t>
      </w:r>
    </w:p>
    <w:p w14:paraId="4F394A7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first, I want to say thanks for having me. And it's super important to have</w:t>
      </w:r>
    </w:p>
    <w:p w14:paraId="63E9A9D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these platforms so that we can talk about the things that I think are the most</w:t>
      </w:r>
    </w:p>
    <w:p w14:paraId="1625805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important that nobody talks about, or very few people talk about. So thank you</w:t>
      </w:r>
    </w:p>
    <w:p w14:paraId="37B8436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for having me. And thank you for having a platform for people to learn about</w:t>
      </w:r>
    </w:p>
    <w:p w14:paraId="32FF4F3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this life and what's really going on. So as I mentioned, I am a, you know, it's</w:t>
      </w:r>
    </w:p>
    <w:p w14:paraId="078EC7A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labels that kill me. I am a thought leader and a spiritual advisor. I am a</w:t>
      </w:r>
    </w:p>
    <w:p w14:paraId="0B8EF16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coach, a mentor. I work typically with entrepreneurs because I have been one</w:t>
      </w:r>
    </w:p>
    <w:p w14:paraId="05CF765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for 20 years. And I've been consulting businesses and business owners for about</w:t>
      </w:r>
    </w:p>
    <w:p w14:paraId="02FC193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16 years. And most people would not put that together business and</w:t>
      </w:r>
    </w:p>
    <w:p w14:paraId="1C5F0CA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spirituality. But the reality is, as much as we like to be separate from our</w:t>
      </w:r>
    </w:p>
    <w:p w14:paraId="0574F75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business and our personal lives, they're intertwined all the time. That's just</w:t>
      </w:r>
    </w:p>
    <w:p w14:paraId="7342074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who we are as human beings, and there's no way to do that different. And the</w:t>
      </w:r>
    </w:p>
    <w:p w14:paraId="471DB82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reason that I got to this place is because I had a business that I sold a</w:t>
      </w:r>
    </w:p>
    <w:p w14:paraId="5A2ECB7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couple of years ago that was very successful and had a lot of moving parts,</w:t>
      </w:r>
    </w:p>
    <w:p w14:paraId="50418F5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lots of clients, hundreds of clients, lots of employees. And my experience of</w:t>
      </w:r>
    </w:p>
    <w:p w14:paraId="7E25E6E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running that business was one of stress, anxiety, worry. I was constantly in</w:t>
      </w:r>
    </w:p>
    <w:p w14:paraId="0F174ED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stress over clients, employees, beholden to all those things, and I really</w:t>
      </w:r>
    </w:p>
    <w:p w14:paraId="0C3910F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couldn't take it anymore. Basically, I just was so stressed out.  Prior to that, I have had an anxiety disorder</w:t>
      </w:r>
    </w:p>
    <w:p w14:paraId="044D5CD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years before that, that I had recognized. Why it had happened on some level,</w:t>
      </w:r>
    </w:p>
    <w:p w14:paraId="26EEFD3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but I wanted to go into a deeper dive on why that happened. Because for me, I</w:t>
      </w:r>
    </w:p>
    <w:p w14:paraId="39751CC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felt like I was recreating that anxiety stress level again. And the reality is</w:t>
      </w:r>
    </w:p>
    <w:p w14:paraId="5CDD79B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is it's just like any addiction where you could stop drinking or doing drugs, and while you're not doing those things mentally, you're still all those</w:t>
      </w:r>
    </w:p>
    <w:p w14:paraId="379384F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behaviors that lead to that are present. And that's why things like AA and</w:t>
      </w:r>
    </w:p>
    <w:p w14:paraId="31612B5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those sorts of things where you go through steps, and you go through a journey,</w:t>
      </w:r>
    </w:p>
    <w:p w14:paraId="77C844C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you really take a look and unpack all of those things that led you to that</w:t>
      </w:r>
    </w:p>
    <w:p w14:paraId="59036B8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place are so important. And so what led me to being an entrepreneur was that I</w:t>
      </w:r>
    </w:p>
    <w:p w14:paraId="7340B67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had had this anxiety disorder, I had overcome it chemically. And I thought, if</w:t>
      </w:r>
    </w:p>
    <w:p w14:paraId="14A3E0D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 move to Hawaii and start my own business, I would have a simpler life. And</w:t>
      </w:r>
    </w:p>
    <w:p w14:paraId="6DF4B51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what I want to tell people is that simpler, anxiety-free and worry-free and</w:t>
      </w:r>
    </w:p>
    <w:p w14:paraId="5FD5687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overwhelmed, free, does not exist in a location. So you can move to paradise,</w:t>
      </w:r>
    </w:p>
    <w:p w14:paraId="1916519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 can move to a deserted island. And guess what, you're still there. So the</w:t>
      </w:r>
    </w:p>
    <w:p w14:paraId="0843C61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work really is internal. And so that's why I work with people the way I do.</w:t>
      </w:r>
    </w:p>
    <w:p w14:paraId="2B137D2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Because if I could show you how to have an impenetrable internal experience of</w:t>
      </w:r>
    </w:p>
    <w:p w14:paraId="25B62E3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joy, no matter what was going on in your life, wouldn't that be amazing? You</w:t>
      </w:r>
    </w:p>
    <w:p w14:paraId="5917F26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would no longer be beholden to people or circumstances. And you'd be able to</w:t>
      </w:r>
    </w:p>
    <w:p w14:paraId="06BA83D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really understand who you are and what's going on in this world. That make</w:t>
      </w:r>
    </w:p>
    <w:p w14:paraId="3C610B6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sense?</w:t>
      </w:r>
    </w:p>
    <w:p w14:paraId="71FF33A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666D613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D3742D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1C0BED0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06:22</w:t>
      </w:r>
    </w:p>
    <w:p w14:paraId="108FEA0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C10C30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Yes, it</w:t>
      </w:r>
    </w:p>
    <w:p w14:paraId="2A17239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does. To me. It's a wonderful, actually, the platform you just outlined. We</w:t>
      </w:r>
    </w:p>
    <w:p w14:paraId="54BCF9F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need tremendously in this world, especially today. There's so much visceral</w:t>
      </w:r>
    </w:p>
    <w:p w14:paraId="70CDAB8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hate and destructive nature, just within our own selves, finding that inner</w:t>
      </w:r>
    </w:p>
    <w:p w14:paraId="1D3B3CF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peace, and that joy within ourselves just being free from everything and being</w:t>
      </w:r>
    </w:p>
    <w:p w14:paraId="049F2D4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able to cope with who you are. That's important for us all. How did you find</w:t>
      </w:r>
    </w:p>
    <w:p w14:paraId="6999745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yourself within that realm of a new beginning?</w:t>
      </w:r>
    </w:p>
    <w:p w14:paraId="3F11A64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3255FE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6BDD779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Erin McCullough </w:t>
      </w:r>
    </w:p>
    <w:p w14:paraId="2A419EB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07:02</w:t>
      </w:r>
    </w:p>
    <w:p w14:paraId="3271C70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51EDA33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  Course, just like everything has an evolution</w:t>
      </w:r>
    </w:p>
    <w:p w14:paraId="249AA9D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of things, right. So I had the anxiety disorder chemically got over it</w:t>
      </w:r>
    </w:p>
    <w:p w14:paraId="5C71FCB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mentally, still there, creating like super stressful life did my business for</w:t>
      </w:r>
    </w:p>
    <w:p w14:paraId="1BF9A68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about 10 years, high octane, completely stressed out. And while it was</w:t>
      </w:r>
    </w:p>
    <w:p w14:paraId="5375F73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successful, I was miserable. And I finally I learned there was just a moment,</w:t>
      </w:r>
    </w:p>
    <w:p w14:paraId="6F99A39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10 years in that, I just went, Okay, I'm going to start to try and navigate this</w:t>
      </w:r>
    </w:p>
    <w:p w14:paraId="7426A56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business slightly differently. First of all, I'm not going to allow a client to</w:t>
      </w:r>
    </w:p>
    <w:p w14:paraId="09A586A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come into my business that doesn't appreciate me, my staff, and the service that</w:t>
      </w:r>
    </w:p>
    <w:p w14:paraId="2E2B0A0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we're providing, period, and I will just, I will have that conversation on the</w:t>
      </w:r>
    </w:p>
    <w:p w14:paraId="442CC78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phone from moment one, and let people know. And then I got super clear on who</w:t>
      </w:r>
    </w:p>
    <w:p w14:paraId="04F01C4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 were as a business. But then, while that was going on, personally, I was</w:t>
      </w:r>
    </w:p>
    <w:p w14:paraId="0A78ADA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doing a lot of self-development work, I was going to seminars and reading a</w:t>
      </w:r>
    </w:p>
    <w:p w14:paraId="52AA907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whole lot. And I got involved with a seminar company. And it was a beautiful</w:t>
      </w:r>
    </w:p>
    <w:p w14:paraId="747448C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foundational piece to understanding that there's more to this life than what</w:t>
      </w:r>
    </w:p>
    <w:p w14:paraId="2C1881D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we've this bill of goods we've been sold about happiness, being in locations</w:t>
      </w:r>
    </w:p>
    <w:p w14:paraId="433ABC1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about happiness being when we have, you know, the car, the house, the</w:t>
      </w:r>
    </w:p>
    <w:p w14:paraId="3F4EE97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relationships or whatever, then you'll be happy. And so I started to recognize</w:t>
      </w:r>
    </w:p>
    <w:p w14:paraId="51605B8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within myself that I was like,  felt</w:t>
      </w:r>
    </w:p>
    <w:p w14:paraId="78A3C17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like I was on fire all the time. Like, I've always been super goal-oriented,</w:t>
      </w:r>
    </w:p>
    <w:p w14:paraId="3D43309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but I would just, you know, set an audacious goal, grasp it, be happy for a</w:t>
      </w:r>
    </w:p>
    <w:p w14:paraId="55AB78F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moment and then be off to the races to the next one. And that started to become</w:t>
      </w:r>
    </w:p>
    <w:p w14:paraId="2E4C04A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super exhausting, like only because I would do not only financial goals,</w:t>
      </w:r>
    </w:p>
    <w:p w14:paraId="355B569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business goals, personal goals like I found myself. I was training for a half</w:t>
      </w:r>
    </w:p>
    <w:p w14:paraId="0C164D4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Ironman. I was completely exhausted. And I remember like that voice inside my</w:t>
      </w:r>
    </w:p>
    <w:p w14:paraId="4E9F75E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gut just going like, you are so tired, quit working out so hard quit, you know,</w:t>
      </w:r>
    </w:p>
    <w:p w14:paraId="567A37D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I ended up getting a concussion. And so I started to have these little</w:t>
      </w:r>
    </w:p>
    <w:p w14:paraId="29BC292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moments of like, what are you doing? Like, why, why are you killing yourself; literally, you know, trying to attain these goals. And so that started the</w:t>
      </w:r>
    </w:p>
    <w:p w14:paraId="3283FAB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evolution. And then, shortly after that, I was going through a divorce, and it</w:t>
      </w:r>
    </w:p>
    <w:p w14:paraId="0C36ED4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just leveled me, which had nothing really to do with a divorce. It was just the</w:t>
      </w:r>
    </w:p>
    <w:p w14:paraId="323923E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opportunity for me to take a look even deeper. And so I had decided that I was</w:t>
      </w:r>
    </w:p>
    <w:p w14:paraId="5523BC8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going to do that book. I always have a hard time remembering the book anyway; it'll come to me. But basically, the book is it has 365 passages. It's meant to</w:t>
      </w:r>
    </w:p>
    <w:p w14:paraId="5704257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be done over a year you read a passage. And then you each day, and then you,</w:t>
      </w:r>
    </w:p>
    <w:p w14:paraId="551E165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you know, take that in. And the experience I had was I would sit every morning</w:t>
      </w:r>
    </w:p>
    <w:p w14:paraId="7E4B750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at the beach and read the passage. And it was almost as though all I could read</w:t>
      </w:r>
    </w:p>
    <w:p w14:paraId="2FD53F3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in that book. Were these bold letters coming off the page that said, The path</w:t>
      </w:r>
    </w:p>
    <w:p w14:paraId="22E731A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is joy, you're meant to be in joy. Joy is the answer. And I literally and I,</w:t>
      </w:r>
    </w:p>
    <w:p w14:paraId="1A693D4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after that experience, I went Okay, enough, I hear you. I hear what you're</w:t>
      </w:r>
    </w:p>
    <w:p w14:paraId="52614DB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saying. It makes sense to me. But I don't know how to get there. So from there,</w:t>
      </w:r>
    </w:p>
    <w:p w14:paraId="79EF862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 I went to what's called A Course in Miracles is the book, which you know</w:t>
      </w:r>
    </w:p>
    <w:p w14:paraId="74F9643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aptly aptly named. So from there, I had gotten an email from Mike Dooley, who</w:t>
      </w:r>
    </w:p>
    <w:p w14:paraId="1E87B10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is also a thought leader and somebody that I had followed; I've met him through</w:t>
      </w:r>
    </w:p>
    <w:p w14:paraId="569E77C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 seminar company and seen him speak several times. He sent an email saying</w:t>
      </w:r>
    </w:p>
    <w:p w14:paraId="18654C1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that he was going to be on O'ahu. And he was going to have a seminar, and would</w:t>
      </w:r>
    </w:p>
    <w:p w14:paraId="0125809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 be interested in going. I signed up not knowing what it was; as it turns</w:t>
      </w:r>
    </w:p>
    <w:p w14:paraId="16C350C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out, it was a seminar on the visualization process that he teaches, and it's</w:t>
      </w:r>
    </w:p>
    <w:p w14:paraId="5DFF1BB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similar to the one that I teach as well now. And I went home and I, my entire</w:t>
      </w:r>
    </w:p>
    <w:p w14:paraId="1ED81C8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life just lined up, I started the visualization process and everything that I</w:t>
      </w:r>
    </w:p>
    <w:p w14:paraId="63CA662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had been working on and wanted to happen like literally happened within a</w:t>
      </w:r>
    </w:p>
    <w:p w14:paraId="66BE494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matter of weeks. And I just went, whoa, that's so crazy. And then he sent</w:t>
      </w:r>
    </w:p>
    <w:p w14:paraId="2D0DF17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another email saying, Would you like to become a trainer and come take the</w:t>
      </w:r>
    </w:p>
    <w:p w14:paraId="0AF5902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course on how to teach my course. And I did. And I came back, and I put on my</w:t>
      </w:r>
    </w:p>
    <w:p w14:paraId="09A77F1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first workshop, and five minutes in, I ditched my notes. And every It was a,</w:t>
      </w:r>
    </w:p>
    <w:p w14:paraId="79C41A5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like a moment where everything I had ever learned came to me all at once. And</w:t>
      </w:r>
    </w:p>
    <w:p w14:paraId="7332FB7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 just went, Oh, this is what I'm supposed to do. I'm supposed to help people</w:t>
      </w:r>
    </w:p>
    <w:p w14:paraId="05E5838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recognize that this life is beautiful. It's beautiful right now; it doesn't</w:t>
      </w:r>
    </w:p>
    <w:p w14:paraId="50F4C68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have anything to do with amassing, you know, wealth or stuff or. It has to do</w:t>
      </w:r>
    </w:p>
    <w:p w14:paraId="597066F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with creating a deep, meaningful relationship with yourself and healing those</w:t>
      </w:r>
    </w:p>
    <w:p w14:paraId="482A96E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parts of yourself that don't serve that future that you want to create.</w:t>
      </w:r>
    </w:p>
    <w:p w14:paraId="24EBE3D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890E41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3989E05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796FB7E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12:24</w:t>
      </w:r>
    </w:p>
    <w:p w14:paraId="4DEFEEE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8AC7AF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That</w:t>
      </w:r>
    </w:p>
    <w:p w14:paraId="5BF6434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journey is hard for some of us to even take by myself. I went through an</w:t>
      </w:r>
    </w:p>
    <w:p w14:paraId="117FC3B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injury. And I always felt like I was on top of the world. And when something</w:t>
      </w:r>
    </w:p>
    <w:p w14:paraId="6D8379C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puts us through this tumultuous area that we've never been, it devastates us,</w:t>
      </w:r>
    </w:p>
    <w:p w14:paraId="67E29EC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man, woman, child, whatever, these neural paths that are firing on us. They are</w:t>
      </w:r>
    </w:p>
    <w:p w14:paraId="7BF2250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definitely something that we have to deal with. So I know self-discovery, for</w:t>
      </w:r>
    </w:p>
    <w:p w14:paraId="1382D37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me, was a big deal. And facing those things that I thought I knew. It was</w:t>
      </w:r>
    </w:p>
    <w:p w14:paraId="1CF6202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really challenging. How hard was it for you to get past the things you already</w:t>
      </w:r>
    </w:p>
    <w:p w14:paraId="293CD91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knew? to free yourself? For the new thoughts, the new foundations? The new</w:t>
      </w:r>
    </w:p>
    <w:p w14:paraId="1E619F3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life?</w:t>
      </w:r>
    </w:p>
    <w:p w14:paraId="2226335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E8B433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F9EE6A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7E02912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13:24</w:t>
      </w:r>
    </w:p>
    <w:p w14:paraId="438800E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539869E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Yeah, I</w:t>
      </w:r>
    </w:p>
    <w:p w14:paraId="19247D2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mean, first I'd like to say nobody's life is easy. It's it we're here to be</w:t>
      </w:r>
    </w:p>
    <w:p w14:paraId="27E2ACD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like, as Gary Zukav says, on the earth school, we're in the earth school. This</w:t>
      </w:r>
    </w:p>
    <w:p w14:paraId="3E0CB1B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is a school; it's for the benefit of our evolution, spiritually. And we've made</w:t>
      </w:r>
    </w:p>
    <w:p w14:paraId="080B2AA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it about all these other things. But this is the this is the work. And it is</w:t>
      </w:r>
    </w:p>
    <w:p w14:paraId="2F70FD3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work. And it's not work as in a four-letter bad word. It's work as in; this is</w:t>
      </w:r>
    </w:p>
    <w:p w14:paraId="1CAF4D6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delightful because this is when we create true freedom for ourselves. When we</w:t>
      </w:r>
    </w:p>
    <w:p w14:paraId="0C3905C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can understand that we have underlying beliefs that are running the show for us</w:t>
      </w:r>
    </w:p>
    <w:p w14:paraId="029FF80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without us even challenging them, and get recognition around that and</w:t>
      </w:r>
    </w:p>
    <w:p w14:paraId="4DFA7EE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understand that when you have a belief that tells you what this world looks</w:t>
      </w:r>
    </w:p>
    <w:p w14:paraId="1DE4434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like, the lens or the filter in which you see everybody and everything, then it</w:t>
      </w:r>
    </w:p>
    <w:p w14:paraId="58F520C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becomes a whole different ballgame. Right? It becomes more about I am empowered</w:t>
      </w:r>
    </w:p>
    <w:p w14:paraId="4EF852E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to create this other thing, but it really is about the freedom, right? It's</w:t>
      </w:r>
    </w:p>
    <w:p w14:paraId="2791607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about the freedom to knowing that you get to have emotions and be in reaction</w:t>
      </w:r>
    </w:p>
    <w:p w14:paraId="0F2F0C2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to people, but understanding what it means versus thinking that that is who you</w:t>
      </w:r>
    </w:p>
    <w:p w14:paraId="1AF0FF5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are. The deepest essence of who you are. is not your thoughts is not your</w:t>
      </w:r>
    </w:p>
    <w:p w14:paraId="2A81878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emotions are not these circumstances that are coming into your life. You are</w:t>
      </w:r>
    </w:p>
    <w:p w14:paraId="4638F95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essence of something greater, And so somehow, like we came into this world,</w:t>
      </w:r>
    </w:p>
    <w:p w14:paraId="12C3754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knowing that you see little kids, I mean, they're amazing. They're beautiful. I</w:t>
      </w:r>
    </w:p>
    <w:p w14:paraId="6F75D38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love watching them because they're free. They're not worried about the future,</w:t>
      </w:r>
    </w:p>
    <w:p w14:paraId="164062C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they're not worried about, you know, they don't have as many responsibilities</w:t>
      </w:r>
    </w:p>
    <w:p w14:paraId="3F1AD8B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as we do as adults, but they're unencumbered. Like, what happens is we begin to</w:t>
      </w:r>
    </w:p>
    <w:p w14:paraId="03F7DB1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like formulate in this world is we add on all this junk. And we think, and it's</w:t>
      </w:r>
    </w:p>
    <w:p w14:paraId="569BC9B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not our fault, let me just start with that, like, please do not go to the</w:t>
      </w:r>
    </w:p>
    <w:p w14:paraId="3195F6E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blame, shame, any of that stuff. It's not about that. What it's about is</w:t>
      </w:r>
    </w:p>
    <w:p w14:paraId="612CCC3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recognition that you can change the thoughts that are creating our reality; you</w:t>
      </w:r>
    </w:p>
    <w:p w14:paraId="0EA30F7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can recognize that your emotions are signaling that your beliefs have been</w:t>
      </w:r>
    </w:p>
    <w:p w14:paraId="2095AFB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poked. That's it. And when you create separation between yourself and your</w:t>
      </w:r>
    </w:p>
    <w:p w14:paraId="2981A9C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emotions and your thoughts, then you can have that true freedom. And let me</w:t>
      </w:r>
    </w:p>
    <w:p w14:paraId="6E5B5C5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tell you why, you know, you are not your thoughts and emotions, it's because</w:t>
      </w:r>
    </w:p>
    <w:p w14:paraId="41F3152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you can think a thought and know what that thought is you can have an emotion</w:t>
      </w:r>
    </w:p>
    <w:p w14:paraId="258064F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label that emotion. So who is that that's doing that, that's who you are.</w:t>
      </w:r>
    </w:p>
    <w:p w14:paraId="49AD6C9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That's the essence of who you are. But these belief structures, what they've</w:t>
      </w:r>
    </w:p>
    <w:p w14:paraId="1D2B73B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done is they've said; This is what life should look like, if I give you a gift,</w:t>
      </w:r>
    </w:p>
    <w:p w14:paraId="2702CFF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 should say thank you, if you don't say thank you, I'm offended. That's a</w:t>
      </w:r>
    </w:p>
    <w:p w14:paraId="31F09E6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belief structure. You may call it rude or impolite. But it is a belief</w:t>
      </w:r>
    </w:p>
    <w:p w14:paraId="76F8C7C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structure. If I give a gift, and you don't say thank you, that has absolutely</w:t>
      </w:r>
    </w:p>
    <w:p w14:paraId="4115F82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nothing to do with that other person. If I'm giving a gift, I should be giving</w:t>
      </w:r>
    </w:p>
    <w:p w14:paraId="02DD298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gift to be giving a gift because it makes me feel good, not for the</w:t>
      </w:r>
    </w:p>
    <w:p w14:paraId="798E556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response of thank you. And so when we recognize that all of this stuff is</w:t>
      </w:r>
    </w:p>
    <w:p w14:paraId="646FA0A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playing in the background, and can really like single it out and work on these</w:t>
      </w:r>
    </w:p>
    <w:p w14:paraId="2972C25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individual emotions, and really dig in, then we can release them and begin to</w:t>
      </w:r>
    </w:p>
    <w:p w14:paraId="3295783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experience this life very, very differently. Does that make any sense?</w:t>
      </w:r>
    </w:p>
    <w:p w14:paraId="2B329BB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4F8BC5D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4031C29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001F90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17:17</w:t>
      </w:r>
    </w:p>
    <w:p w14:paraId="76BAB4B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3B4AFE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That's</w:t>
      </w:r>
    </w:p>
    <w:p w14:paraId="75CCBA2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excellent advice. I like how you put that. And, you know, learning to do</w:t>
      </w:r>
    </w:p>
    <w:p w14:paraId="4A0D916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things, because you enjoy them instead of having to do them. That can change</w:t>
      </w:r>
    </w:p>
    <w:p w14:paraId="058F06C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lives right there. If we try to do things that we enjoy and surround our things</w:t>
      </w:r>
    </w:p>
    <w:p w14:paraId="5B0430F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with the things that we enjoy, a lot of that negativity doesn't even come into</w:t>
      </w:r>
    </w:p>
    <w:p w14:paraId="4AD7A62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existence, the power of positivity. It's, it's a work of art when you apply it</w:t>
      </w:r>
    </w:p>
    <w:p w14:paraId="4E0D52D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properly. Do you have tips for people to overcome these negative feelings that</w:t>
      </w:r>
    </w:p>
    <w:p w14:paraId="7030294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they have, and how to transfer it to a positive outlook into life?</w:t>
      </w:r>
    </w:p>
    <w:p w14:paraId="02AC1F2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032C73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5710A85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35165CD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18:10</w:t>
      </w:r>
    </w:p>
    <w:p w14:paraId="35F51C3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7476D7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Yeah,</w:t>
      </w:r>
    </w:p>
    <w:p w14:paraId="2A3EB2F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First, I want to say we have survived this disease here in America; I don't</w:t>
      </w:r>
    </w:p>
    <w:p w14:paraId="42646D9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know about other countries. But this idea that we're not allowed to have a bad</w:t>
      </w:r>
    </w:p>
    <w:p w14:paraId="21CC4A9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feeling, we need to cover it up with something positive. And I'm all for positive,</w:t>
      </w:r>
    </w:p>
    <w:p w14:paraId="3556407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don't get me wrong; I'm 100% all-in. But what I want to say is if you go to the</w:t>
      </w:r>
    </w:p>
    <w:p w14:paraId="48F33B1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positive before you acknowledge what's actually going on, then it's just a band</w:t>
      </w:r>
    </w:p>
    <w:p w14:paraId="362ECDD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aid, it's just might as well be a drink might as well be a drug, it might as</w:t>
      </w:r>
    </w:p>
    <w:p w14:paraId="3C9BFEA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well be sex might as well be any kind of addiction, shopping, whatever to cover</w:t>
      </w:r>
    </w:p>
    <w:p w14:paraId="47846FE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up that deeper emotion that is coming to the surface. And so there's many</w:t>
      </w:r>
    </w:p>
    <w:p w14:paraId="3EC5F61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different strategies that I teach people in terms of, you know, getting to the</w:t>
      </w:r>
    </w:p>
    <w:p w14:paraId="4B7DBB6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positive of each of the things, but one of the things I'll say is one of the</w:t>
      </w:r>
    </w:p>
    <w:p w14:paraId="318B0E0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things that I teach is EFT, which is tapping the Emotional Freedom Technique,</w:t>
      </w:r>
    </w:p>
    <w:p w14:paraId="3EA4D69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it's using the meridians, the energetic meridians in your body that like</w:t>
      </w:r>
    </w:p>
    <w:p w14:paraId="54C9285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acupuncture and acupressure use to tap into the subconscious mind and release</w:t>
      </w:r>
    </w:p>
    <w:p w14:paraId="441E328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these old beliefs.</w:t>
      </w:r>
    </w:p>
    <w:p w14:paraId="55854E7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6201AD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48B3CF9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352F304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19:24</w:t>
      </w:r>
    </w:p>
    <w:p w14:paraId="6E5B6FD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44DDEAA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</w:t>
      </w:r>
    </w:p>
    <w:p w14:paraId="10803CB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first part of that is always about acknowledging where where am I with this</w:t>
      </w:r>
    </w:p>
    <w:p w14:paraId="22A64B3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, right? Before you release it, instead of just going, let me Insert all the</w:t>
      </w:r>
    </w:p>
    <w:p w14:paraId="609F634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positive affirmations? No, let me get rid of this thing. And then put in the</w:t>
      </w:r>
    </w:p>
    <w:p w14:paraId="5DB16C4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positive things right, because that energy still exists that coexists with the</w:t>
      </w:r>
    </w:p>
    <w:p w14:paraId="7A93711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new that you're putting in, and it's less pure, sort of in a way. So you know,</w:t>
      </w:r>
    </w:p>
    <w:p w14:paraId="0566CAB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then other strategies I use are just, here's a strategy that I love to</w:t>
      </w:r>
    </w:p>
    <w:p w14:paraId="537B810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teach people all the time. A very simple it's taking each moment that you like</w:t>
      </w:r>
    </w:p>
    <w:p w14:paraId="4412E73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when you start your day. And being in like, an enormous amount of gratitude for</w:t>
      </w:r>
    </w:p>
    <w:p w14:paraId="243D808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every little thing that you're doing, right? So I wake up in the morning, I</w:t>
      </w:r>
    </w:p>
    <w:p w14:paraId="66796AF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open my eyes, I say thank you for the pillow and the comfortable bed and the</w:t>
      </w:r>
    </w:p>
    <w:p w14:paraId="5B08E24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warm covers and the heat in the house, and the shelter and the fact that my</w:t>
      </w:r>
    </w:p>
    <w:p w14:paraId="7EDE0DF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body moves, and I can get up and for running water, and I can brush my teeth.</w:t>
      </w:r>
    </w:p>
    <w:p w14:paraId="27C9C75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so that I can make coffee and have food. That's fantastic, Right? Because</w:t>
      </w:r>
    </w:p>
    <w:p w14:paraId="02F0568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most people are spending the majority of their day in reaction to the</w:t>
      </w:r>
    </w:p>
    <w:p w14:paraId="593351C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things that aren't working out in their lives. When there are like, hundreds</w:t>
      </w:r>
    </w:p>
    <w:p w14:paraId="20D6157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thousands of things that are working, right? I woke up; I'm alive, I can</w:t>
      </w:r>
    </w:p>
    <w:p w14:paraId="5003627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breathe, I have water to drink, I have food, I have shelter, I have a</w:t>
      </w:r>
    </w:p>
    <w:p w14:paraId="2CE4FA9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telephone, we can have this conversation, you know, when we get to focusing on</w:t>
      </w:r>
    </w:p>
    <w:p w14:paraId="676F709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what's going right, which is like a whole host of things, like massive amounts</w:t>
      </w:r>
    </w:p>
    <w:p w14:paraId="3940227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of things going right. But for whatever reason, just like I mean, I assume</w:t>
      </w:r>
    </w:p>
    <w:p w14:paraId="6C77B4A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everybody had the same experience as me or very similar, where, you know, you</w:t>
      </w:r>
    </w:p>
    <w:p w14:paraId="475A610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were taught to talk about the things that aren't going well, my folks didn't</w:t>
      </w:r>
    </w:p>
    <w:p w14:paraId="714A2F9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come home from work and say, Wow, I had a fantastic day, everything went</w:t>
      </w:r>
    </w:p>
    <w:p w14:paraId="4611E94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absolutely right. There was just one thing, but it was no big deal, right? It</w:t>
      </w:r>
    </w:p>
    <w:p w14:paraId="382F7F8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was always like, Oh, I just sit in traffic. And then there was a conflict with</w:t>
      </w:r>
    </w:p>
    <w:p w14:paraId="113CD22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 colleague, and this client was upset and right? We talk about those things</w:t>
      </w:r>
    </w:p>
    <w:p w14:paraId="6557407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all the time. But we don't give enough airplay time to the stuff that is going</w:t>
      </w:r>
    </w:p>
    <w:p w14:paraId="5F51F43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right. And so I have very different you know when I go, yesterday went grocery</w:t>
      </w:r>
    </w:p>
    <w:p w14:paraId="6611F48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shopping, I was like, Oh my gosh, I'm so grateful that I we have food now we</w:t>
      </w:r>
    </w:p>
    <w:p w14:paraId="59DE10F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have food in the house. That's fantastic. I could go to the store; I could have</w:t>
      </w:r>
    </w:p>
    <w:p w14:paraId="373DC99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had a different experience like those that oh, I had to wait in line outside of</w:t>
      </w:r>
    </w:p>
    <w:p w14:paraId="586B9B5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store because of the whole COVID thing. And don't get me started on that</w:t>
      </w:r>
    </w:p>
    <w:p w14:paraId="3333519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whole thing, you know. But no, it was, what a fantastic opportunity for me to</w:t>
      </w:r>
    </w:p>
    <w:p w14:paraId="52CEDB4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wait and be with myself and quiet for a moment. You know, the universe provides</w:t>
      </w:r>
    </w:p>
    <w:p w14:paraId="64BF64E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all these things all the time, opportunities for us to have patience</w:t>
      </w:r>
    </w:p>
    <w:p w14:paraId="1D8E9C2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, opportunities for us to allow other people to be who they are. But we don't</w:t>
      </w:r>
    </w:p>
    <w:p w14:paraId="030A554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take them up on that. We just we look at it very differently. And so when you</w:t>
      </w:r>
    </w:p>
    <w:p w14:paraId="3E7619A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come from a place of gratitude, where you're just like, oh, look at all these</w:t>
      </w:r>
    </w:p>
    <w:p w14:paraId="53C1D5A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wonderful things that are in my life, literal things and people and</w:t>
      </w:r>
    </w:p>
    <w:p w14:paraId="4E2D95C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experiences, then it's a very different experience.</w:t>
      </w:r>
    </w:p>
    <w:p w14:paraId="45D7925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A14E88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F2A026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9AADE1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22:44</w:t>
      </w:r>
    </w:p>
    <w:p w14:paraId="0B170CC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E52ABE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Yeah,</w:t>
      </w:r>
    </w:p>
    <w:p w14:paraId="149A775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interesting. Take. The other day, I spoke with Dr. Bhatta about the</w:t>
      </w:r>
    </w:p>
    <w:p w14:paraId="04E03E9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intermittent silence and practicing just being silent, you know, 10 minutes a</w:t>
      </w:r>
    </w:p>
    <w:p w14:paraId="29CCCF8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day. And that was a very interesting, take also challenging yourself to be in a</w:t>
      </w:r>
    </w:p>
    <w:p w14:paraId="3141AD1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quiet place and bring your thoughts together. And I think if we learn to</w:t>
      </w:r>
    </w:p>
    <w:p w14:paraId="3F99C5F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actually do that before we react, you know, it could be a better life if we</w:t>
      </w:r>
    </w:p>
    <w:p w14:paraId="094C453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start doing that. A lot of us take our emotions, and we react with emotions,</w:t>
      </w:r>
    </w:p>
    <w:p w14:paraId="4E07F01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like you said, especially now with us being locked down with the COVID. And</w:t>
      </w:r>
    </w:p>
    <w:p w14:paraId="2192D3D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this presidential things going on. A lot of us don't know how to quiet our</w:t>
      </w:r>
    </w:p>
    <w:p w14:paraId="18D6848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mind. How do we get to a point where we can observe these quiet times?</w:t>
      </w:r>
    </w:p>
    <w:p w14:paraId="78A6EE3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370D45D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33C1F6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Erin McCullough </w:t>
      </w:r>
    </w:p>
    <w:p w14:paraId="048D2F9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23:59</w:t>
      </w:r>
    </w:p>
    <w:p w14:paraId="3766D1A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E84BBF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So for</w:t>
      </w:r>
    </w:p>
    <w:p w14:paraId="452AFE1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me, another strategy that I'll teach people is being in the present moment. And</w:t>
      </w:r>
    </w:p>
    <w:p w14:paraId="1D61B33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easiest way that I know how to do that is to look at something like on my</w:t>
      </w:r>
    </w:p>
    <w:p w14:paraId="4824DAB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desk; I have a plant. And I'll I'll take a moment, and I'll look at the plant.</w:t>
      </w:r>
    </w:p>
    <w:p w14:paraId="48E7458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I'll really I mean, like really look at it with curiosity or a flower or</w:t>
      </w:r>
    </w:p>
    <w:p w14:paraId="6B62CB2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something in nature. I mean, really look at it, like, you know, and be curious</w:t>
      </w:r>
    </w:p>
    <w:p w14:paraId="48181D6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about why are there veins in this leaf? Why is it this color, you know, and</w:t>
      </w:r>
    </w:p>
    <w:p w14:paraId="602C3BC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really just like looking at all the details of the plant. And when you do that,</w:t>
      </w:r>
    </w:p>
    <w:p w14:paraId="1BFF035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it brings you to the present moment because you've quieted the mind. And you're</w:t>
      </w:r>
    </w:p>
    <w:p w14:paraId="212FC83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just going out and what I mean by quieted the mind is quieting that voice in</w:t>
      </w:r>
    </w:p>
    <w:p w14:paraId="4121CFB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your head, that is non stop jabbering about all the things that are not going</w:t>
      </w:r>
    </w:p>
    <w:p w14:paraId="492B37A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well. The beliefs that you know all have to do, we all have the same underlying</w:t>
      </w:r>
    </w:p>
    <w:p w14:paraId="1A0247F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the lowest basis level of belief that I believe every human has is I'm not</w:t>
      </w:r>
    </w:p>
    <w:p w14:paraId="648FFA8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good enough. I don't deserve. I'm not lovable, which I think are basically the</w:t>
      </w:r>
    </w:p>
    <w:p w14:paraId="028B6D3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same thing. I am not good enough. I don't deserve; I don't deserve this life, I</w:t>
      </w:r>
    </w:p>
    <w:p w14:paraId="39EA35E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don't deserve what's in it. And so when we can focus in on something like that,</w:t>
      </w:r>
    </w:p>
    <w:p w14:paraId="6922544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for just that moment, that's, that's what it feels like to be still. And when</w:t>
      </w:r>
    </w:p>
    <w:p w14:paraId="6508209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 can quiet, that jabbering of the mind, that's telling you all the bad</w:t>
      </w:r>
    </w:p>
    <w:p w14:paraId="03D6A01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stuff, and then connect to those moments. That's how I created stillness, both</w:t>
      </w:r>
    </w:p>
    <w:p w14:paraId="5BC943E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through learning how to do meditation, which is quieting the mind; that's the</w:t>
      </w:r>
    </w:p>
    <w:p w14:paraId="533F378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purpose of meditation, I would intentionally and it took a long time, I'm not</w:t>
      </w:r>
    </w:p>
    <w:p w14:paraId="3B41455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going to lie my mind. And people who have anxiety, overwhelmed or overly</w:t>
      </w:r>
    </w:p>
    <w:p w14:paraId="520E605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stressed, they're overthinkers everybody I work with, that has these ailments</w:t>
      </w:r>
    </w:p>
    <w:p w14:paraId="0C92D0D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or, for lack of a better word, are they're overthinking life. When you</w:t>
      </w:r>
    </w:p>
    <w:p w14:paraId="776346E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understand some of what we talked about before, which is that, you know, your</w:t>
      </w:r>
    </w:p>
    <w:p w14:paraId="36A535D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beliefs are running, your experience, your actions, your thoughts, all of those</w:t>
      </w:r>
    </w:p>
    <w:p w14:paraId="7B0E311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are connected, and you can create space from them, and you can meditate and</w:t>
      </w:r>
    </w:p>
    <w:p w14:paraId="6A7F53D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start to quiet that mind. For me, that meditation process was super</w:t>
      </w:r>
    </w:p>
    <w:p w14:paraId="31BF65F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challenging because my mind was always going a million miles a minute. And</w:t>
      </w:r>
    </w:p>
    <w:p w14:paraId="16B6D9C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what I had to do was start by actually started with Oprah and Deepak Chopra, do</w:t>
      </w:r>
    </w:p>
    <w:p w14:paraId="7FCD20C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 21  free day meditation thing. And it's</w:t>
      </w:r>
    </w:p>
    <w:p w14:paraId="7B6F2D5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15 minutes, they talk about a subject, and then they give a mantra. It was the</w:t>
      </w:r>
    </w:p>
    <w:p w14:paraId="732B1B2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mantra that helped me because every time I caught my mind, going to a thought,</w:t>
      </w:r>
    </w:p>
    <w:p w14:paraId="57BE6C9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I would say the mantra again. And then it would get quiet. And then I would say</w:t>
      </w:r>
    </w:p>
    <w:p w14:paraId="3F5864E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 mantra again. So it took just like everything; it takes practice; we</w:t>
      </w:r>
    </w:p>
    <w:p w14:paraId="3D22A98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practice these ways of being for so long, we have to let go of the habit of</w:t>
      </w:r>
    </w:p>
    <w:p w14:paraId="75CFB80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being this other way and start a new habit. And so the meditation, it took me,</w:t>
      </w:r>
    </w:p>
    <w:p w14:paraId="3CD3BFA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I'm not gonna lie to really get quiet; it took me a couple of years to just</w:t>
      </w:r>
    </w:p>
    <w:p w14:paraId="226C651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stop the chattering. And now, the background of my life is still like; there's</w:t>
      </w:r>
    </w:p>
    <w:p w14:paraId="336E69F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not that much going on. And when I do notice that there's a lot going on, I can</w:t>
      </w:r>
    </w:p>
    <w:p w14:paraId="2DE3D6F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hear it immediately and go, Oh, but it's a practice again, like knowing that</w:t>
      </w:r>
    </w:p>
    <w:p w14:paraId="18BA77F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 have a voice in your head, knowing that most of the stuff its saying is not</w:t>
      </w:r>
    </w:p>
    <w:p w14:paraId="44999F2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positive. You know, these are all like, this is an awareness that you know, now</w:t>
      </w:r>
    </w:p>
    <w:p w14:paraId="547B027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that we have conversations like this, people can start to take notice. Oh,</w:t>
      </w:r>
    </w:p>
    <w:p w14:paraId="0E19852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that's interesting. I'm, but the other signal is your emotions. So if you're</w:t>
      </w:r>
    </w:p>
    <w:p w14:paraId="041572A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having, like, low-level emotions, anything that doesn't feel good, that's</w:t>
      </w:r>
    </w:p>
    <w:p w14:paraId="45DB0E9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signaling something too it's poking at a belief, and that's an opportunity to</w:t>
      </w:r>
    </w:p>
    <w:p w14:paraId="7FCC502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go inward. Versus act outward, which is what most people do. You did this. You</w:t>
      </w:r>
    </w:p>
    <w:p w14:paraId="5C2B23E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made me feel this way. That traffic made me mad. You didn't put on your signal.</w:t>
      </w:r>
    </w:p>
    <w:p w14:paraId="7E0D695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I'm mad at you. Your fault, you know.</w:t>
      </w:r>
    </w:p>
    <w:p w14:paraId="638F750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188F3B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4DF9B3F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7F796BA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28:31</w:t>
      </w:r>
    </w:p>
    <w:p w14:paraId="7023177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D4731F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Yeah,</w:t>
      </w:r>
    </w:p>
    <w:p w14:paraId="7F551B4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very interesting. Yeah. You know, when we start looking at things and having</w:t>
      </w:r>
    </w:p>
    <w:p w14:paraId="7F03B23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conversations, that's kind of what the Dead America podcast is about bringing</w:t>
      </w:r>
    </w:p>
    <w:p w14:paraId="4BD85F3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people in that have experienced things and are willing to share them. You've</w:t>
      </w:r>
    </w:p>
    <w:p w14:paraId="46C9913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got a lot of good insight. What, what can we look forward to from Erin in the</w:t>
      </w:r>
    </w:p>
    <w:p w14:paraId="3DD54C8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future?</w:t>
      </w:r>
    </w:p>
    <w:p w14:paraId="3AE533C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5FF37C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B0A82E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Erin McCullough </w:t>
      </w:r>
    </w:p>
    <w:p w14:paraId="4D4D0D6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28:58</w:t>
      </w:r>
    </w:p>
    <w:p w14:paraId="2007B2F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626A387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Well,</w:t>
      </w:r>
    </w:p>
    <w:p w14:paraId="20056C6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I'll definitely be doing some online courses. I've been doing them for several</w:t>
      </w:r>
    </w:p>
    <w:p w14:paraId="0B1B605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years now. And I haven't set up a date yet, but I will post on social media. So</w:t>
      </w:r>
    </w:p>
    <w:p w14:paraId="344CA02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if you want to do a super deep dive, I do one on one client coaching. I think</w:t>
      </w:r>
    </w:p>
    <w:p w14:paraId="7AAA011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it's, you know, I think listening to this podcast, listening to things like</w:t>
      </w:r>
    </w:p>
    <w:p w14:paraId="66F8BD4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this, or you're, you know, looking for books, if you're seeking it's, it's</w:t>
      </w:r>
    </w:p>
    <w:p w14:paraId="6F82124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time, it's your time, you're here for a reason. This is what life's about. It's</w:t>
      </w:r>
    </w:p>
    <w:p w14:paraId="6C0309B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not about the things that we've been told; it's about it's not about amassing</w:t>
      </w:r>
    </w:p>
    <w:p w14:paraId="4B97F9F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things, and I'm totally for abundance and always, but the happiness isn't there.</w:t>
      </w:r>
    </w:p>
    <w:p w14:paraId="205D156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so if you can get this thing nicked now, or you can create joy internally,</w:t>
      </w:r>
    </w:p>
    <w:p w14:paraId="2E0BE63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and not be beholden to everybody and everything around you. Like this is why</w:t>
      </w:r>
    </w:p>
    <w:p w14:paraId="198CA4B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we're here. So you can take a deep dive with me, personally one on one. And</w:t>
      </w:r>
    </w:p>
    <w:p w14:paraId="439842F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then I'll have some courses coming up this year. I, also when I'm on a podcast,</w:t>
      </w:r>
    </w:p>
    <w:p w14:paraId="434EF8C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I give away a free discovery call. The 30 minutes is not a sales call; it's how</w:t>
      </w:r>
    </w:p>
    <w:p w14:paraId="47AB5A8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can I be of service to you, if there's something that you want to discuss, and</w:t>
      </w:r>
    </w:p>
    <w:p w14:paraId="13BC3A7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you think that I might be able to help get you on the right track I, that</w:t>
      </w:r>
    </w:p>
    <w:p w14:paraId="371BD022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brings me joy. So I hope that people will take advantage of that.</w:t>
      </w:r>
    </w:p>
    <w:p w14:paraId="410C673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3E0920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94F09B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834458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30:33</w:t>
      </w:r>
    </w:p>
    <w:p w14:paraId="685D72D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640C620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That's</w:t>
      </w:r>
    </w:p>
    <w:p w14:paraId="4A1A576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really awesome. I love people helping people. And that's what I try to surround</w:t>
      </w:r>
    </w:p>
    <w:p w14:paraId="6F98CE1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myself with the power of giving. And people need to understand life is not</w:t>
      </w:r>
    </w:p>
    <w:p w14:paraId="5427D60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easy, and we're living it together. We need to learn to get along. So Erin, how</w:t>
      </w:r>
    </w:p>
    <w:p w14:paraId="174A7388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can people get ahold of you?</w:t>
      </w:r>
    </w:p>
    <w:p w14:paraId="1E3EE99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6E94471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4978BD4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38036C1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30:57</w:t>
      </w:r>
    </w:p>
    <w:p w14:paraId="7657B4B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DBD511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So I</w:t>
      </w:r>
    </w:p>
    <w:p w14:paraId="02DD7DA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think the best way to get me is on Instagram. My handle is Erin, E R, I, N Mac</w:t>
      </w:r>
    </w:p>
    <w:p w14:paraId="062A71B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M,A,C, LLC. And I have a ton of content on there. I love Instagrams for that I</w:t>
      </w:r>
    </w:p>
    <w:p w14:paraId="255A6C7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post IGTV videos all the time. With content, just massive content, because this</w:t>
      </w:r>
    </w:p>
    <w:p w14:paraId="18FF743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is not a secret. I don't need to keep it for myself. I want really to help</w:t>
      </w:r>
    </w:p>
    <w:p w14:paraId="1B1A945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people; I really want to help people heal themselves so that they can enjoy</w:t>
      </w:r>
    </w:p>
    <w:p w14:paraId="65B9F02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this life now and not wait until they have the things they think they need in</w:t>
      </w:r>
    </w:p>
    <w:p w14:paraId="293F449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order to feel good about themselves. And also, my website is the link is on</w:t>
      </w:r>
    </w:p>
    <w:p w14:paraId="7B369E4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there as well.</w:t>
      </w:r>
    </w:p>
    <w:p w14:paraId="79640D8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E688D6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5C055E4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4FF2DB9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31:45</w:t>
      </w:r>
    </w:p>
    <w:p w14:paraId="5C8A012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355BF59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All</w:t>
      </w:r>
    </w:p>
    <w:p w14:paraId="23E8637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right. Well, I do thank you for being with us on Dead America. And I will leave</w:t>
      </w:r>
    </w:p>
    <w:p w14:paraId="253C9104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all the links in the show notes for Erin, reached out to her get involved.</w:t>
      </w:r>
    </w:p>
    <w:p w14:paraId="1F94168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Erin, thanks for being with us.</w:t>
      </w:r>
    </w:p>
    <w:p w14:paraId="0F31FFB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0C2C80F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25CBAB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A737AF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32:02</w:t>
      </w:r>
    </w:p>
    <w:p w14:paraId="1B40F49A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25F48B7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Thank</w:t>
      </w:r>
    </w:p>
    <w:p w14:paraId="3198288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you so much for having me, giving me another opportunity to give back. This</w:t>
      </w:r>
    </w:p>
    <w:p w14:paraId="3558A9E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absolutely brings me joy, and thanks for having platforms like this. It's very</w:t>
      </w:r>
    </w:p>
    <w:p w14:paraId="2579CB7F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important to have these conversations.</w:t>
      </w:r>
    </w:p>
    <w:p w14:paraId="4C8087C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9E693F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DC687E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64586C6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32:15</w:t>
      </w:r>
    </w:p>
    <w:p w14:paraId="2F4484B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2A32DC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Yes, it</w:t>
      </w:r>
    </w:p>
    <w:p w14:paraId="791FFCF6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is. Thank you.</w:t>
      </w:r>
    </w:p>
    <w:p w14:paraId="5B386945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1E2B584E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7FE772D0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6D2C8487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b/>
          <w:bCs/>
          <w:sz w:val="48"/>
        </w:rPr>
        <w:t>Ed Watters </w:t>
      </w:r>
    </w:p>
    <w:p w14:paraId="5FE52FB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32:22</w:t>
      </w:r>
    </w:p>
    <w:p w14:paraId="766394DB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</w:p>
    <w:p w14:paraId="6552838D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Thank</w:t>
      </w:r>
    </w:p>
    <w:p w14:paraId="298DAAF1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lastRenderedPageBreak/>
        <w:t>you for joining us today. If you found this podcast enlightening, entertaining,</w:t>
      </w:r>
    </w:p>
    <w:p w14:paraId="3AE3968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educational in any way. Please Share, Like, subscribe, and join us right back</w:t>
      </w:r>
    </w:p>
    <w:p w14:paraId="48135F23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here next week for another great episode of Dead America podcast. I'm Ed</w:t>
      </w:r>
    </w:p>
    <w:p w14:paraId="2A35993C" w14:textId="77777777" w:rsidR="00DC427F" w:rsidRPr="00DC427F" w:rsidRDefault="00DC427F" w:rsidP="00DC427F">
      <w:pPr>
        <w:spacing w:after="0"/>
        <w:rPr>
          <w:rFonts w:ascii="Arial" w:hAnsi="Arial"/>
          <w:sz w:val="48"/>
        </w:rPr>
      </w:pPr>
      <w:r w:rsidRPr="00DC427F">
        <w:rPr>
          <w:rFonts w:ascii="Arial" w:hAnsi="Arial"/>
          <w:sz w:val="48"/>
        </w:rPr>
        <w:t>Watters, your host, Enjoy your afternoon wherever</w:t>
      </w:r>
    </w:p>
    <w:p w14:paraId="3F478BD8" w14:textId="5CFCBD28" w:rsidR="00D63C60" w:rsidRDefault="00BA038A">
      <w:pPr>
        <w:spacing w:after="0"/>
      </w:pPr>
      <w:r>
        <w:rPr>
          <w:rFonts w:ascii="Arial" w:hAnsi="Arial"/>
        </w:rPr>
        <w:t>r</w:t>
      </w:r>
      <w:r>
        <w:rPr>
          <w:rFonts w:ascii="Arial" w:hAnsi="Arial"/>
        </w:rPr>
        <w:t xml:space="preserve"> you may be</w:t>
      </w:r>
    </w:p>
    <w:sectPr w:rsidR="00D63C60" w:rsidSect="001216B9">
      <w:footerReference w:type="even" r:id="rId8"/>
      <w:footerReference w:type="default" r:id="rId9"/>
      <w:pgSz w:w="12240" w:h="15840"/>
      <w:pgMar w:top="1440" w:right="1080" w:bottom="1440" w:left="1080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CEFC2" w14:textId="77777777" w:rsidR="00BA038A" w:rsidRDefault="00BA038A">
      <w:pPr>
        <w:spacing w:after="0" w:line="240" w:lineRule="auto"/>
      </w:pPr>
      <w:r>
        <w:separator/>
      </w:r>
    </w:p>
  </w:endnote>
  <w:endnote w:type="continuationSeparator" w:id="0">
    <w:p w14:paraId="304EC7F3" w14:textId="77777777" w:rsidR="00BA038A" w:rsidRDefault="00BA0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726506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EA7339" w14:textId="77777777" w:rsidR="001216B9" w:rsidRDefault="001216B9" w:rsidP="00A7367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374844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4534A1F" w14:textId="77777777" w:rsidR="001216B9" w:rsidRDefault="001216B9" w:rsidP="00A7367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A4F36D8" w14:textId="77777777" w:rsidR="001216B9" w:rsidRDefault="00121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Arial" w:hAnsi="Arial" w:cs="Arial"/>
      </w:rPr>
      <w:id w:val="11133236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1CB1F5" w14:textId="77777777" w:rsidR="001216B9" w:rsidRPr="009C3AF0" w:rsidRDefault="001216B9" w:rsidP="00A73672">
        <w:pPr>
          <w:pStyle w:val="Footer"/>
          <w:framePr w:wrap="none" w:vAnchor="text" w:hAnchor="margin" w:xAlign="center" w:y="1"/>
          <w:rPr>
            <w:rStyle w:val="PageNumber"/>
            <w:rFonts w:ascii="Arial" w:hAnsi="Arial" w:cs="Arial"/>
          </w:rPr>
        </w:pPr>
        <w:r w:rsidRPr="009C3AF0">
          <w:rPr>
            <w:rStyle w:val="PageNumber"/>
            <w:rFonts w:ascii="Arial" w:hAnsi="Arial" w:cs="Arial"/>
          </w:rPr>
          <w:fldChar w:fldCharType="begin"/>
        </w:r>
        <w:r w:rsidRPr="009C3AF0">
          <w:rPr>
            <w:rStyle w:val="PageNumber"/>
            <w:rFonts w:ascii="Arial" w:hAnsi="Arial" w:cs="Arial"/>
          </w:rPr>
          <w:instrText xml:space="preserve"> PAGE </w:instrText>
        </w:r>
        <w:r w:rsidRPr="009C3AF0">
          <w:rPr>
            <w:rStyle w:val="PageNumber"/>
            <w:rFonts w:ascii="Arial" w:hAnsi="Arial" w:cs="Arial"/>
          </w:rPr>
          <w:fldChar w:fldCharType="separate"/>
        </w:r>
        <w:r w:rsidRPr="009C3AF0">
          <w:rPr>
            <w:rStyle w:val="PageNumber"/>
            <w:rFonts w:ascii="Arial" w:hAnsi="Arial" w:cs="Arial"/>
            <w:noProof/>
          </w:rPr>
          <w:t>- 1 -</w:t>
        </w:r>
        <w:r w:rsidRPr="009C3AF0">
          <w:rPr>
            <w:rStyle w:val="PageNumber"/>
            <w:rFonts w:ascii="Arial" w:hAnsi="Arial" w:cs="Arial"/>
          </w:rPr>
          <w:fldChar w:fldCharType="end"/>
        </w:r>
      </w:p>
    </w:sdtContent>
  </w:sdt>
  <w:p w14:paraId="09E3BEC0" w14:textId="2ED4FD83" w:rsidR="00930F33" w:rsidRPr="009C3AF0" w:rsidRDefault="001216B9">
    <w:pPr>
      <w:pStyle w:val="Footer"/>
      <w:rPr>
        <w:rFonts w:ascii="Arial" w:hAnsi="Arial" w:cs="Arial"/>
        <w:color w:val="BFBFBF" w:themeColor="background1" w:themeShade="BF"/>
      </w:rPr>
    </w:pPr>
    <w:r w:rsidRPr="009C3AF0">
      <w:rPr>
        <w:rFonts w:ascii="Arial" w:hAnsi="Arial" w:cs="Arial"/>
        <w:color w:val="BFBFBF" w:themeColor="background1" w:themeShade="BF"/>
      </w:rPr>
      <w:ptab w:relativeTo="margin" w:alignment="center" w:leader="none"/>
    </w:r>
    <w:r w:rsidRPr="009C3AF0">
      <w:rPr>
        <w:rFonts w:ascii="Arial" w:hAnsi="Arial" w:cs="Arial"/>
        <w:color w:val="BFBFBF" w:themeColor="background1" w:themeShade="BF"/>
      </w:rPr>
      <w:ptab w:relativeTo="margin" w:alignment="right" w:leader="none"/>
    </w:r>
    <w:r w:rsidRPr="009C3AF0">
      <w:rPr>
        <w:rFonts w:ascii="Arial" w:hAnsi="Arial" w:cs="Arial"/>
        <w:color w:val="BFBFBF" w:themeColor="background1" w:themeShade="BF"/>
      </w:rPr>
      <w:t xml:space="preserve">Transcribed by </w:t>
    </w:r>
    <w:hyperlink r:id="rId1" w:history="1">
      <w:r w:rsidR="00F44B75">
        <w:rPr>
          <w:rStyle w:val="Hyperlink"/>
          <w:rFonts w:ascii="Arial" w:hAnsi="Arial" w:cs="Arial"/>
        </w:rPr>
        <w:t>Dead</w:t>
      </w:r>
    </w:hyperlink>
    <w:r w:rsidR="00F44B75">
      <w:rPr>
        <w:rStyle w:val="Hyperlink"/>
        <w:rFonts w:ascii="Arial" w:hAnsi="Arial" w:cs="Arial"/>
      </w:rPr>
      <w:t xml:space="preserve"> </w:t>
    </w:r>
    <w:hyperlink r:id="rId2" w:history="1">
      <w:r w:rsidR="00F44B75" w:rsidRPr="00F44B75">
        <w:rPr>
          <w:rStyle w:val="Hyperlink"/>
          <w:rFonts w:ascii="Arial" w:hAnsi="Arial" w:cs="Arial"/>
        </w:rPr>
        <w:t>America</w:t>
      </w:r>
    </w:hyperlink>
    <w:r w:rsidR="00F44B75">
      <w:rPr>
        <w:rStyle w:val="Hyperlink"/>
        <w:rFonts w:ascii="Arial" w:hAnsi="Arial" w:cs="Arial"/>
      </w:rPr>
      <w:t xml:space="preserve"> Podcast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16D70" w14:textId="77777777" w:rsidR="00BA038A" w:rsidRDefault="00BA038A">
      <w:pPr>
        <w:spacing w:after="0" w:line="240" w:lineRule="auto"/>
      </w:pPr>
      <w:r>
        <w:separator/>
      </w:r>
    </w:p>
  </w:footnote>
  <w:footnote w:type="continuationSeparator" w:id="0">
    <w:p w14:paraId="2743B90F" w14:textId="77777777" w:rsidR="00BA038A" w:rsidRDefault="00BA0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50A6B"/>
    <w:rsid w:val="0006063C"/>
    <w:rsid w:val="00066610"/>
    <w:rsid w:val="001216B9"/>
    <w:rsid w:val="0015074B"/>
    <w:rsid w:val="0029639D"/>
    <w:rsid w:val="00326F90"/>
    <w:rsid w:val="004A641F"/>
    <w:rsid w:val="004B593C"/>
    <w:rsid w:val="006E2A8C"/>
    <w:rsid w:val="007749AF"/>
    <w:rsid w:val="00794EBC"/>
    <w:rsid w:val="0081449E"/>
    <w:rsid w:val="00930F33"/>
    <w:rsid w:val="009C3AF0"/>
    <w:rsid w:val="00A12EE5"/>
    <w:rsid w:val="00AA1D8D"/>
    <w:rsid w:val="00B47730"/>
    <w:rsid w:val="00BA038A"/>
    <w:rsid w:val="00BA4C2B"/>
    <w:rsid w:val="00BD0140"/>
    <w:rsid w:val="00C24502"/>
    <w:rsid w:val="00CB0664"/>
    <w:rsid w:val="00D57E81"/>
    <w:rsid w:val="00D63C60"/>
    <w:rsid w:val="00DC427F"/>
    <w:rsid w:val="00ED3244"/>
    <w:rsid w:val="00F44B7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27BAA1"/>
  <w14:defaultImageDpi w14:val="300"/>
  <w15:docId w15:val="{BBBC883F-E58E-BB4C-A526-B24797FD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1216B9"/>
  </w:style>
  <w:style w:type="character" w:styleId="Hyperlink">
    <w:name w:val="Hyperlink"/>
    <w:basedOn w:val="DefaultParagraphFont"/>
    <w:uiPriority w:val="99"/>
    <w:unhideWhenUsed/>
    <w:rsid w:val="006E2A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2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0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deadamerica.website" TargetMode="External"/><Relationship Id="rId1" Type="http://schemas.openxmlformats.org/officeDocument/2006/relationships/hyperlink" Target="https://otter.a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411EC8-F1B9-C84B-81E7-620E13BC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40</Pages>
  <Words>3795</Words>
  <Characters>21638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Ed Watters</cp:lastModifiedBy>
  <cp:revision>10</cp:revision>
  <dcterms:created xsi:type="dcterms:W3CDTF">2019-09-10T23:59:00Z</dcterms:created>
  <dcterms:modified xsi:type="dcterms:W3CDTF">2021-01-28T02:11:00Z</dcterms:modified>
  <cp:category/>
</cp:coreProperties>
</file>